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74D5" w:rsidRPr="000D74D5" w:rsidRDefault="000D74D5" w:rsidP="000D74D5">
      <w:pPr>
        <w:pStyle w:val="Tekstpodstawowywcity"/>
        <w:jc w:val="right"/>
        <w:rPr>
          <w:b/>
        </w:rPr>
      </w:pPr>
      <w:r>
        <w:rPr>
          <w:b/>
        </w:rPr>
        <w:t>Załącznik nr 1 do SIWZ</w:t>
      </w:r>
    </w:p>
    <w:p w:rsidR="000D74D5" w:rsidRDefault="000D74D5" w:rsidP="000D74D5">
      <w:pPr>
        <w:pStyle w:val="Tekstpodstawowywcity"/>
      </w:pPr>
    </w:p>
    <w:p w:rsidR="000D74D5" w:rsidRDefault="000D74D5" w:rsidP="000D74D5">
      <w:pPr>
        <w:pStyle w:val="Tekstpodstawowywcity"/>
        <w:spacing w:before="0" w:after="0"/>
        <w:jc w:val="right"/>
        <w:rPr>
          <w:sz w:val="16"/>
        </w:rPr>
      </w:pPr>
      <w:r>
        <w:t>....................................., dnia ................ roku</w:t>
      </w:r>
    </w:p>
    <w:p w:rsidR="000D74D5" w:rsidRDefault="000D74D5" w:rsidP="000D74D5">
      <w:pPr>
        <w:pStyle w:val="Tekstpodstawowywcity"/>
        <w:spacing w:before="0" w:after="0"/>
        <w:ind w:firstLine="518"/>
      </w:pPr>
      <w:r>
        <w:rPr>
          <w:sz w:val="16"/>
        </w:rPr>
        <w:t xml:space="preserve">                     </w:t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  <w:t xml:space="preserve">  ( miejscowość )</w:t>
      </w:r>
    </w:p>
    <w:p w:rsidR="000D74D5" w:rsidRDefault="000D74D5" w:rsidP="000D74D5">
      <w:pPr>
        <w:pStyle w:val="Tekstpodstawowywcity"/>
        <w:tabs>
          <w:tab w:val="center" w:pos="1620"/>
        </w:tabs>
        <w:spacing w:before="0" w:after="0"/>
      </w:pPr>
      <w:r>
        <w:tab/>
        <w:t>.......................................</w:t>
      </w:r>
    </w:p>
    <w:p w:rsidR="000D74D5" w:rsidRDefault="000D74D5" w:rsidP="000D74D5">
      <w:pPr>
        <w:pStyle w:val="Tekstpodstawowywcity"/>
        <w:tabs>
          <w:tab w:val="center" w:pos="1620"/>
        </w:tabs>
        <w:spacing w:before="0" w:after="0"/>
      </w:pPr>
      <w:r>
        <w:tab/>
        <w:t>.......................................</w:t>
      </w:r>
    </w:p>
    <w:p w:rsidR="000D74D5" w:rsidRDefault="000D74D5" w:rsidP="000D74D5">
      <w:pPr>
        <w:pStyle w:val="Tekstpodstawowywcity"/>
        <w:tabs>
          <w:tab w:val="center" w:pos="1620"/>
        </w:tabs>
        <w:spacing w:before="0" w:after="0"/>
        <w:rPr>
          <w:sz w:val="16"/>
        </w:rPr>
      </w:pPr>
      <w:r>
        <w:tab/>
        <w:t>.......................................</w:t>
      </w:r>
    </w:p>
    <w:p w:rsidR="000D74D5" w:rsidRDefault="000D74D5" w:rsidP="000D74D5">
      <w:pPr>
        <w:pStyle w:val="Tekstpodstawowywcity"/>
        <w:tabs>
          <w:tab w:val="center" w:pos="1620"/>
        </w:tabs>
        <w:spacing w:before="0" w:after="0"/>
      </w:pPr>
      <w:r>
        <w:rPr>
          <w:sz w:val="16"/>
        </w:rPr>
        <w:tab/>
        <w:t>(nazwa i adres firmy – wykonawcy)</w:t>
      </w:r>
    </w:p>
    <w:p w:rsidR="000D74D5" w:rsidRDefault="000D74D5" w:rsidP="000D74D5">
      <w:pPr>
        <w:pStyle w:val="Tekstpodstawowywcity"/>
        <w:spacing w:before="0" w:after="0"/>
        <w:rPr>
          <w:lang w:val="fr-FR"/>
        </w:rPr>
      </w:pPr>
      <w:r>
        <w:t xml:space="preserve">       </w:t>
      </w:r>
      <w:r>
        <w:rPr>
          <w:lang w:val="fr-FR"/>
        </w:rPr>
        <w:t>Tel. ……………………</w:t>
      </w:r>
    </w:p>
    <w:p w:rsidR="000D74D5" w:rsidRDefault="000D74D5" w:rsidP="000D74D5">
      <w:pPr>
        <w:pStyle w:val="Tekstpodstawowywcity"/>
        <w:spacing w:before="0" w:after="0"/>
        <w:rPr>
          <w:lang w:val="fr-FR"/>
        </w:rPr>
      </w:pPr>
      <w:r>
        <w:rPr>
          <w:lang w:val="fr-FR"/>
        </w:rPr>
        <w:t xml:space="preserve">       Fax ……………………</w:t>
      </w:r>
    </w:p>
    <w:p w:rsidR="000D74D5" w:rsidRDefault="000D74D5" w:rsidP="000D74D5">
      <w:pPr>
        <w:pStyle w:val="Tekstpodstawowywcity"/>
        <w:spacing w:before="0" w:after="0"/>
        <w:rPr>
          <w:lang w:val="fr-FR"/>
        </w:rPr>
      </w:pPr>
      <w:r>
        <w:rPr>
          <w:lang w:val="fr-FR"/>
        </w:rPr>
        <w:t xml:space="preserve">       e-mail …………………</w:t>
      </w:r>
    </w:p>
    <w:p w:rsidR="000D74D5" w:rsidRDefault="000D74D5" w:rsidP="000D74D5">
      <w:pPr>
        <w:pStyle w:val="Tekstpodstawowywcity"/>
        <w:tabs>
          <w:tab w:val="center" w:pos="1620"/>
        </w:tabs>
        <w:spacing w:before="0" w:after="0"/>
        <w:rPr>
          <w:lang w:val="fr-FR"/>
        </w:rPr>
      </w:pPr>
    </w:p>
    <w:p w:rsidR="000D74D5" w:rsidRDefault="000D74D5" w:rsidP="000D74D5">
      <w:pPr>
        <w:pStyle w:val="Default"/>
        <w:jc w:val="center"/>
        <w:rPr>
          <w:b/>
        </w:rPr>
      </w:pPr>
      <w:r>
        <w:rPr>
          <w:b/>
          <w:bCs/>
          <w:caps/>
          <w:sz w:val="28"/>
          <w:szCs w:val="28"/>
        </w:rPr>
        <w:t>Gmina Krzemieniewo</w:t>
      </w:r>
    </w:p>
    <w:p w:rsidR="000D74D5" w:rsidRDefault="000D74D5" w:rsidP="000D74D5">
      <w:pPr>
        <w:pStyle w:val="Default"/>
        <w:jc w:val="center"/>
        <w:rPr>
          <w:b/>
        </w:rPr>
      </w:pPr>
      <w:r>
        <w:rPr>
          <w:b/>
        </w:rPr>
        <w:t>ul. Dworcowa 34</w:t>
      </w:r>
    </w:p>
    <w:p w:rsidR="000D74D5" w:rsidRDefault="000D74D5" w:rsidP="000D74D5">
      <w:pPr>
        <w:pStyle w:val="NormalnyWeb"/>
        <w:spacing w:before="0" w:after="0"/>
        <w:jc w:val="center"/>
        <w:rPr>
          <w:color w:val="000000"/>
        </w:rPr>
      </w:pPr>
      <w:r>
        <w:rPr>
          <w:b/>
          <w:color w:val="000000"/>
        </w:rPr>
        <w:t>64-120 Krzemieniewo</w:t>
      </w:r>
    </w:p>
    <w:p w:rsidR="000D74D5" w:rsidRDefault="000D74D5" w:rsidP="000D74D5">
      <w:pPr>
        <w:pStyle w:val="NormalnyWeb"/>
        <w:spacing w:before="0" w:after="0"/>
        <w:jc w:val="center"/>
        <w:rPr>
          <w:rStyle w:val="Hipercze"/>
          <w:color w:val="000000"/>
        </w:rPr>
      </w:pPr>
      <w:r>
        <w:rPr>
          <w:color w:val="000000"/>
        </w:rPr>
        <w:t>tel........................................................</w:t>
      </w:r>
    </w:p>
    <w:p w:rsidR="000D74D5" w:rsidRDefault="000D74D5" w:rsidP="000D74D5">
      <w:pPr>
        <w:pStyle w:val="NormalnyWeb"/>
        <w:spacing w:before="0" w:after="0"/>
        <w:jc w:val="center"/>
        <w:rPr>
          <w:color w:val="000000"/>
        </w:rPr>
      </w:pPr>
      <w:r>
        <w:rPr>
          <w:rStyle w:val="Hipercze"/>
          <w:color w:val="000000"/>
        </w:rPr>
        <w:t>e-mail..................................................</w:t>
      </w:r>
    </w:p>
    <w:p w:rsidR="000D74D5" w:rsidRDefault="000D74D5" w:rsidP="000D74D5">
      <w:pPr>
        <w:pStyle w:val="NormalnyWeb"/>
        <w:spacing w:before="0" w:after="0"/>
        <w:jc w:val="center"/>
        <w:rPr>
          <w:color w:val="000000"/>
          <w:lang w:val="fr-FR"/>
        </w:rPr>
      </w:pPr>
      <w:r>
        <w:rPr>
          <w:color w:val="000000"/>
        </w:rPr>
        <w:t>www...................................................</w:t>
      </w:r>
    </w:p>
    <w:p w:rsidR="000D74D5" w:rsidRDefault="000D74D5" w:rsidP="000D74D5">
      <w:pPr>
        <w:rPr>
          <w:color w:val="000000"/>
          <w:lang w:val="fr-FR"/>
        </w:rPr>
      </w:pPr>
    </w:p>
    <w:p w:rsidR="000D74D5" w:rsidRDefault="000D74D5" w:rsidP="000D74D5">
      <w:pPr>
        <w:jc w:val="right"/>
        <w:rPr>
          <w:b/>
          <w:bCs/>
          <w:lang w:val="de-DE"/>
        </w:rPr>
      </w:pPr>
      <w:r>
        <w:rPr>
          <w:color w:val="000000"/>
          <w:lang w:val="fr-FR"/>
        </w:rPr>
        <w:t xml:space="preserve">                                         </w:t>
      </w:r>
    </w:p>
    <w:p w:rsidR="000D74D5" w:rsidRDefault="000D74D5" w:rsidP="000D74D5">
      <w:pPr>
        <w:pStyle w:val="Tekstpodstawowywcity"/>
        <w:jc w:val="center"/>
        <w:rPr>
          <w:b/>
          <w:bCs/>
          <w:lang w:val="de-DE"/>
        </w:rPr>
      </w:pPr>
      <w:r>
        <w:rPr>
          <w:b/>
          <w:bCs/>
          <w:lang w:val="de-DE"/>
        </w:rPr>
        <w:t>O F E R T A</w:t>
      </w:r>
    </w:p>
    <w:p w:rsidR="000D74D5" w:rsidRDefault="000D74D5" w:rsidP="000D74D5">
      <w:pPr>
        <w:pStyle w:val="Tekstpodstawowywcity"/>
        <w:rPr>
          <w:b/>
          <w:bCs/>
          <w:lang w:val="de-DE"/>
        </w:rPr>
      </w:pPr>
    </w:p>
    <w:p w:rsidR="000D74D5" w:rsidRDefault="000D74D5" w:rsidP="000D74D5">
      <w:pPr>
        <w:rPr>
          <w:b/>
          <w:bCs/>
        </w:rPr>
      </w:pPr>
      <w:r>
        <w:t xml:space="preserve">Niniejszym składam ofertę w postępowaniu o udzielenie zamówienia publicznego na: </w:t>
      </w:r>
      <w:r>
        <w:rPr>
          <w:b/>
          <w:bCs/>
        </w:rPr>
        <w:t>„</w:t>
      </w:r>
      <w:r>
        <w:rPr>
          <w:b/>
          <w:bCs/>
          <w:color w:val="000000"/>
        </w:rPr>
        <w:t xml:space="preserve"> Budowę sieci kanalizacji sanitarnej z </w:t>
      </w:r>
      <w:proofErr w:type="spellStart"/>
      <w:r>
        <w:rPr>
          <w:b/>
          <w:bCs/>
          <w:color w:val="000000"/>
        </w:rPr>
        <w:t>przykanalikami</w:t>
      </w:r>
      <w:proofErr w:type="spellEnd"/>
      <w:r>
        <w:rPr>
          <w:b/>
          <w:bCs/>
          <w:color w:val="000000"/>
        </w:rPr>
        <w:t xml:space="preserve">  w miejscowościach Mierzejewo, </w:t>
      </w:r>
      <w:proofErr w:type="spellStart"/>
      <w:r>
        <w:rPr>
          <w:b/>
          <w:bCs/>
          <w:color w:val="000000"/>
        </w:rPr>
        <w:t>Oporówko,Oporowo</w:t>
      </w:r>
      <w:proofErr w:type="spellEnd"/>
      <w:r>
        <w:rPr>
          <w:b/>
          <w:bCs/>
          <w:color w:val="000000"/>
        </w:rPr>
        <w:t>, gmina Krzemieniewo</w:t>
      </w:r>
      <w:r>
        <w:rPr>
          <w:b/>
          <w:color w:val="000000"/>
        </w:rPr>
        <w:t>”</w:t>
      </w:r>
    </w:p>
    <w:p w:rsidR="000D74D5" w:rsidRDefault="000D74D5" w:rsidP="000D74D5">
      <w:pPr>
        <w:jc w:val="both"/>
        <w:rPr>
          <w:b/>
          <w:bCs/>
        </w:rPr>
      </w:pPr>
    </w:p>
    <w:p w:rsidR="000D74D5" w:rsidRDefault="000D74D5" w:rsidP="000D74D5">
      <w:pPr>
        <w:shd w:val="clear" w:color="auto" w:fill="FFFFFF"/>
        <w:tabs>
          <w:tab w:val="left" w:pos="340"/>
          <w:tab w:val="left" w:pos="680"/>
          <w:tab w:val="left" w:pos="1021"/>
          <w:tab w:val="left" w:pos="1361"/>
        </w:tabs>
        <w:ind w:right="73"/>
        <w:jc w:val="both"/>
        <w:rPr>
          <w:b/>
          <w:bCs/>
        </w:rPr>
      </w:pPr>
    </w:p>
    <w:p w:rsidR="000D74D5" w:rsidRDefault="000D74D5" w:rsidP="000D74D5">
      <w:pPr>
        <w:pStyle w:val="Tekstpodstawowywcity"/>
        <w:tabs>
          <w:tab w:val="left" w:pos="2268"/>
          <w:tab w:val="left" w:pos="2835"/>
          <w:tab w:val="left" w:pos="3402"/>
          <w:tab w:val="left" w:pos="3969"/>
        </w:tabs>
        <w:ind w:left="567" w:hanging="567"/>
        <w:jc w:val="both"/>
      </w:pPr>
      <w:r>
        <w:rPr>
          <w:bCs/>
        </w:rPr>
        <w:t>1.</w:t>
      </w:r>
      <w:r>
        <w:rPr>
          <w:bCs/>
        </w:rPr>
        <w:tab/>
        <w:t xml:space="preserve">Oferuję wykonanie przedmiotu zamówienia </w:t>
      </w:r>
      <w:r>
        <w:rPr>
          <w:b/>
          <w:bCs/>
        </w:rPr>
        <w:t>w zakresie części I</w:t>
      </w:r>
      <w:r>
        <w:rPr>
          <w:bCs/>
        </w:rPr>
        <w:t xml:space="preserve"> za łączne wynagrodzenie kosztorysowe w wysokości netto .................................. zł, plus obowiązujący podatek VAT w wysokości .......... %, co stanowi kwotę ................................... zł.</w:t>
      </w:r>
    </w:p>
    <w:p w:rsidR="000D74D5" w:rsidRDefault="000D74D5" w:rsidP="000D74D5">
      <w:pPr>
        <w:pStyle w:val="Tekstpodstawowywcity"/>
        <w:tabs>
          <w:tab w:val="left" w:pos="2268"/>
          <w:tab w:val="left" w:pos="2835"/>
          <w:tab w:val="left" w:pos="3402"/>
          <w:tab w:val="left" w:pos="3969"/>
        </w:tabs>
        <w:ind w:left="567"/>
        <w:jc w:val="both"/>
        <w:rPr>
          <w:bCs/>
        </w:rPr>
      </w:pPr>
      <w:r>
        <w:t>Wynagrodzenie kosztorysowe brutto wynosi .................................... zł, słownie ................................................................................................................................. zł.</w:t>
      </w:r>
    </w:p>
    <w:p w:rsidR="000D74D5" w:rsidRDefault="000D74D5" w:rsidP="000D74D5">
      <w:pPr>
        <w:tabs>
          <w:tab w:val="left" w:pos="2268"/>
          <w:tab w:val="left" w:pos="2835"/>
          <w:tab w:val="left" w:pos="3402"/>
          <w:tab w:val="left" w:pos="3969"/>
        </w:tabs>
        <w:ind w:left="567" w:hanging="567"/>
        <w:jc w:val="both"/>
      </w:pPr>
      <w:r>
        <w:rPr>
          <w:bCs/>
        </w:rPr>
        <w:t xml:space="preserve">Oferuję wykonanie przedmiotu zamówienia </w:t>
      </w:r>
      <w:r>
        <w:rPr>
          <w:b/>
          <w:bCs/>
        </w:rPr>
        <w:t>w zakresie części II</w:t>
      </w:r>
      <w:r>
        <w:rPr>
          <w:bCs/>
        </w:rPr>
        <w:t xml:space="preserve"> za łączne wynagrodzenie kosztorysowe w wysokości netto </w:t>
      </w:r>
      <w:r>
        <w:t>.................................. zł, plus obowiązujący podatek VAT w wysokości .......... %, co stanowi kwotę ................................... zł.</w:t>
      </w:r>
    </w:p>
    <w:p w:rsidR="000D74D5" w:rsidRDefault="000D74D5" w:rsidP="000D74D5">
      <w:pPr>
        <w:pStyle w:val="Tekstpodstawowywcity"/>
        <w:tabs>
          <w:tab w:val="left" w:pos="2268"/>
          <w:tab w:val="left" w:pos="2835"/>
          <w:tab w:val="left" w:pos="3402"/>
          <w:tab w:val="left" w:pos="3969"/>
        </w:tabs>
        <w:ind w:left="567"/>
        <w:jc w:val="both"/>
        <w:rPr>
          <w:bCs/>
        </w:rPr>
      </w:pPr>
      <w:r>
        <w:t>Wynagrodzenie kosztorysowe brutto wynosi .................................... zł, słownie ................................................................................................................................. zł.</w:t>
      </w:r>
    </w:p>
    <w:p w:rsidR="000D74D5" w:rsidRDefault="000D74D5" w:rsidP="000D74D5">
      <w:pPr>
        <w:tabs>
          <w:tab w:val="left" w:pos="2268"/>
          <w:tab w:val="left" w:pos="2835"/>
          <w:tab w:val="left" w:pos="3402"/>
          <w:tab w:val="left" w:pos="3969"/>
        </w:tabs>
        <w:ind w:left="567" w:hanging="567"/>
        <w:jc w:val="both"/>
      </w:pPr>
      <w:r>
        <w:rPr>
          <w:bCs/>
        </w:rPr>
        <w:t xml:space="preserve">Oferuję wykonanie przedmiotu zamówienia </w:t>
      </w:r>
      <w:r>
        <w:rPr>
          <w:b/>
          <w:bCs/>
        </w:rPr>
        <w:t>w zakresie części III</w:t>
      </w:r>
      <w:r>
        <w:rPr>
          <w:bCs/>
        </w:rPr>
        <w:t xml:space="preserve"> za łączne wynagrodzenie kosztorysowe w wysokości netto </w:t>
      </w:r>
      <w:r>
        <w:t>.................................. zł, plus obowiązujący podatek VAT w wysokości .......... %, co stanowi kwotę ................................... zł.</w:t>
      </w:r>
    </w:p>
    <w:p w:rsidR="000D74D5" w:rsidRDefault="000D74D5" w:rsidP="000D74D5">
      <w:pPr>
        <w:pStyle w:val="Tekstpodstawowywcity"/>
        <w:tabs>
          <w:tab w:val="left" w:pos="2268"/>
          <w:tab w:val="left" w:pos="2835"/>
          <w:tab w:val="left" w:pos="3402"/>
          <w:tab w:val="left" w:pos="3969"/>
        </w:tabs>
        <w:ind w:left="567"/>
        <w:jc w:val="both"/>
      </w:pPr>
      <w:r>
        <w:lastRenderedPageBreak/>
        <w:t>Wynagrodzenie kosztorysowe brutto wynosi .................................... zł, słownie ................................................................................................................................. zł.</w:t>
      </w:r>
    </w:p>
    <w:p w:rsidR="000D74D5" w:rsidRDefault="000D74D5" w:rsidP="000D74D5">
      <w:pPr>
        <w:pStyle w:val="Tekstpodstawowywcity"/>
        <w:tabs>
          <w:tab w:val="left" w:pos="2268"/>
          <w:tab w:val="left" w:pos="2835"/>
          <w:tab w:val="left" w:pos="3402"/>
          <w:tab w:val="left" w:pos="3969"/>
        </w:tabs>
        <w:jc w:val="both"/>
      </w:pPr>
      <w:r>
        <w:t xml:space="preserve">   Oferuję gwarancję jakości i rękojmię  na okres ...................................miesięcy.</w:t>
      </w:r>
    </w:p>
    <w:p w:rsidR="000D74D5" w:rsidRDefault="000D74D5" w:rsidP="000D74D5">
      <w:pPr>
        <w:pStyle w:val="Tekstpodstawowywcity"/>
        <w:tabs>
          <w:tab w:val="left" w:pos="2268"/>
          <w:tab w:val="left" w:pos="2835"/>
          <w:tab w:val="left" w:pos="3402"/>
          <w:tab w:val="left" w:pos="3969"/>
        </w:tabs>
        <w:jc w:val="both"/>
      </w:pPr>
      <w:r>
        <w:t>2.</w:t>
      </w:r>
      <w:r>
        <w:tab/>
        <w:t>Oświadczam, że zapoznałem(</w:t>
      </w:r>
      <w:proofErr w:type="spellStart"/>
      <w:r>
        <w:t>am</w:t>
      </w:r>
      <w:proofErr w:type="spellEnd"/>
      <w:r>
        <w:t>) się ze Specyfikacją Istotnych Warunków Zamówienia (SIWZ) i nie wnoszę do niej zastrzeżeń oraz że zdobyłem(</w:t>
      </w:r>
      <w:proofErr w:type="spellStart"/>
      <w:r>
        <w:t>am</w:t>
      </w:r>
      <w:proofErr w:type="spellEnd"/>
      <w:r>
        <w:t>) konieczne informacje potrzebne do właściwego wykonania zamówienia.</w:t>
      </w:r>
    </w:p>
    <w:p w:rsidR="000D74D5" w:rsidRDefault="000D74D5" w:rsidP="000D74D5">
      <w:pPr>
        <w:pStyle w:val="Tekstpodstawowywcity"/>
        <w:tabs>
          <w:tab w:val="left" w:pos="2268"/>
          <w:tab w:val="left" w:pos="2835"/>
          <w:tab w:val="left" w:pos="3402"/>
          <w:tab w:val="left" w:pos="3969"/>
        </w:tabs>
        <w:ind w:left="567" w:hanging="567"/>
        <w:jc w:val="both"/>
      </w:pPr>
      <w:r>
        <w:t>3.</w:t>
      </w:r>
      <w:r>
        <w:tab/>
        <w:t>Oświadczam, że uważam się za związanego(ą) niniejszą ofertą na czas wskazany w Specyfikacji Istotnych Warunków Zamówienia (SIWZ).</w:t>
      </w:r>
    </w:p>
    <w:p w:rsidR="000D74D5" w:rsidRDefault="000D74D5" w:rsidP="000D74D5">
      <w:pPr>
        <w:pStyle w:val="Tekstpodstawowywcity"/>
        <w:tabs>
          <w:tab w:val="left" w:pos="2268"/>
          <w:tab w:val="left" w:pos="2835"/>
          <w:tab w:val="left" w:pos="3402"/>
          <w:tab w:val="left" w:pos="3969"/>
        </w:tabs>
        <w:ind w:left="567" w:hanging="567"/>
        <w:jc w:val="both"/>
      </w:pPr>
      <w:r>
        <w:t>4.</w:t>
      </w:r>
      <w:r>
        <w:tab/>
        <w:t>Zobowiązuję się w przypadku wybrania mojej oferty do zawarcia umowy na warunkach określonych w Specyfikacji Istotnych Warunków Zamówienia (SIWZ), w miejscu i czasie wskazanym przez Zamawiającego.</w:t>
      </w:r>
    </w:p>
    <w:p w:rsidR="000D74D5" w:rsidRDefault="000D74D5" w:rsidP="000D74D5">
      <w:pPr>
        <w:pStyle w:val="Tekstpodstawowywcity"/>
        <w:tabs>
          <w:tab w:val="left" w:pos="2268"/>
          <w:tab w:val="left" w:pos="2835"/>
          <w:tab w:val="left" w:pos="3402"/>
          <w:tab w:val="left" w:pos="3969"/>
        </w:tabs>
        <w:ind w:left="567" w:hanging="567"/>
        <w:jc w:val="both"/>
      </w:pPr>
      <w:r>
        <w:t>5.</w:t>
      </w:r>
      <w:r>
        <w:tab/>
        <w:t>Oświadczam, że zamierzam powierzyć do realizacji podwykonawcom następujące części zamówienia: .......................................................................................................</w:t>
      </w:r>
    </w:p>
    <w:p w:rsidR="000D74D5" w:rsidRDefault="000D74D5" w:rsidP="000D74D5">
      <w:pPr>
        <w:pStyle w:val="Tekstpodstawowywcity"/>
        <w:tabs>
          <w:tab w:val="left" w:pos="2268"/>
          <w:tab w:val="left" w:pos="2835"/>
          <w:tab w:val="left" w:pos="3402"/>
          <w:tab w:val="left" w:pos="3969"/>
        </w:tabs>
        <w:ind w:left="567" w:hanging="567"/>
        <w:jc w:val="both"/>
      </w:pPr>
      <w:r>
        <w:t>6.</w:t>
      </w:r>
      <w:r>
        <w:tab/>
        <w:t>Oświadczam, że oferta nie zawiera / zawiera na str. ....... informacje stanowiące tajemnicę przedsiębiorstwa w rozumieniu przepisów o zwalczaniu nieuczciwej konkurencji, które nie mogą być udostępniane.</w:t>
      </w:r>
    </w:p>
    <w:p w:rsidR="000D74D5" w:rsidRDefault="000D74D5" w:rsidP="000D74D5">
      <w:pPr>
        <w:pStyle w:val="Tekstpodstawowywcity"/>
        <w:tabs>
          <w:tab w:val="left" w:pos="709"/>
          <w:tab w:val="left" w:pos="2268"/>
          <w:tab w:val="left" w:pos="2835"/>
          <w:tab w:val="left" w:pos="3402"/>
          <w:tab w:val="left" w:pos="3969"/>
        </w:tabs>
        <w:suppressAutoHyphens/>
        <w:spacing w:before="0" w:after="0"/>
        <w:jc w:val="both"/>
      </w:pPr>
    </w:p>
    <w:p w:rsidR="000D74D5" w:rsidRDefault="000D74D5" w:rsidP="000D74D5">
      <w:pPr>
        <w:pStyle w:val="Tekstpodstawowywcity"/>
        <w:numPr>
          <w:ilvl w:val="0"/>
          <w:numId w:val="2"/>
        </w:numPr>
        <w:tabs>
          <w:tab w:val="left" w:pos="567"/>
          <w:tab w:val="left" w:pos="2268"/>
          <w:tab w:val="left" w:pos="2835"/>
          <w:tab w:val="left" w:pos="3402"/>
          <w:tab w:val="left" w:pos="3969"/>
        </w:tabs>
        <w:suppressAutoHyphens/>
        <w:spacing w:before="0" w:after="0"/>
        <w:ind w:left="567" w:hanging="567"/>
        <w:jc w:val="both"/>
      </w:pPr>
      <w:r>
        <w:t>Przedstawiam następujące dowody na wykazanie, że zastrzeżone informacje stanowią tajemnicę przedsiębiorstwa: ...........................................................................</w:t>
      </w:r>
    </w:p>
    <w:p w:rsidR="000D74D5" w:rsidRDefault="000D74D5" w:rsidP="000D74D5">
      <w:pPr>
        <w:pStyle w:val="Tekstpodstawowywcity"/>
        <w:tabs>
          <w:tab w:val="left" w:pos="2268"/>
          <w:tab w:val="left" w:pos="2835"/>
          <w:tab w:val="left" w:pos="3402"/>
          <w:tab w:val="left" w:pos="3969"/>
        </w:tabs>
        <w:ind w:left="567" w:hanging="567"/>
        <w:jc w:val="both"/>
      </w:pPr>
      <w:r>
        <w:t xml:space="preserve">8.         </w:t>
      </w:r>
      <w:r>
        <w:rPr>
          <w:color w:val="000000"/>
        </w:rPr>
        <w:t>Oświadczam, że zgodnie z pkt 13.10. SIWZ:</w:t>
      </w:r>
    </w:p>
    <w:p w:rsidR="000D74D5" w:rsidRDefault="000D74D5" w:rsidP="000D74D5">
      <w:pPr>
        <w:widowControl w:val="0"/>
        <w:autoSpaceDE w:val="0"/>
        <w:jc w:val="both"/>
      </w:pPr>
    </w:p>
    <w:p w:rsidR="000D74D5" w:rsidRDefault="000D74D5" w:rsidP="000D74D5">
      <w:pPr>
        <w:widowControl w:val="0"/>
        <w:numPr>
          <w:ilvl w:val="0"/>
          <w:numId w:val="1"/>
        </w:numPr>
        <w:tabs>
          <w:tab w:val="left" w:pos="741"/>
        </w:tabs>
        <w:autoSpaceDE w:val="0"/>
        <w:ind w:left="1152" w:hanging="432"/>
        <w:jc w:val="both"/>
      </w:pPr>
      <w:r>
        <w:rPr>
          <w:color w:val="000000"/>
        </w:rPr>
        <w:t>- wybór mojej/naszej oferty nie będzie prowadził do powstania u zamawiającego obowiązku podatkowego zgodnie z przepisami o podatku od towarów i usług (</w:t>
      </w:r>
      <w:r>
        <w:rPr>
          <w:bCs/>
          <w:color w:val="000000"/>
        </w:rPr>
        <w:t>ustawa z dnia 9 kwietnia 2015 r. o zmianie ustawy o podatku od towarów i usług oraz ustawy Prawo zamówień publicznych (Dz.U. z 2015 r., poz.605)*</w:t>
      </w:r>
    </w:p>
    <w:p w:rsidR="000D74D5" w:rsidRDefault="000D74D5" w:rsidP="000D74D5">
      <w:pPr>
        <w:widowControl w:val="0"/>
        <w:autoSpaceDE w:val="0"/>
        <w:ind w:left="1152"/>
        <w:jc w:val="both"/>
      </w:pPr>
    </w:p>
    <w:p w:rsidR="000D74D5" w:rsidRDefault="000D74D5" w:rsidP="000D74D5">
      <w:pPr>
        <w:widowControl w:val="0"/>
        <w:numPr>
          <w:ilvl w:val="0"/>
          <w:numId w:val="1"/>
        </w:numPr>
        <w:autoSpaceDE w:val="0"/>
        <w:ind w:left="1152" w:hanging="432"/>
        <w:jc w:val="both"/>
      </w:pPr>
      <w:r>
        <w:rPr>
          <w:color w:val="000000"/>
        </w:rPr>
        <w:t>- wybór mojej/naszej oferty będzie prowadził do powstania u zamawiającego obowiązku podatkowego zgodnie z przepisami o podatku od towarów i usług. Powyższy obowiązek podatkowy będzie dotyczył (wskazać rodzaj towaru lub usługi).....................................  o wartości netto (bez kwoty podatku) ........................................zł.*</w:t>
      </w:r>
    </w:p>
    <w:p w:rsidR="000D74D5" w:rsidRDefault="000D74D5" w:rsidP="000D74D5">
      <w:pPr>
        <w:widowControl w:val="0"/>
        <w:tabs>
          <w:tab w:val="left" w:pos="567"/>
          <w:tab w:val="left" w:pos="1134"/>
          <w:tab w:val="left" w:pos="1701"/>
          <w:tab w:val="left" w:pos="2268"/>
        </w:tabs>
        <w:autoSpaceDE w:val="0"/>
        <w:jc w:val="both"/>
      </w:pPr>
    </w:p>
    <w:p w:rsidR="000D74D5" w:rsidRDefault="000D74D5" w:rsidP="000D74D5">
      <w:pPr>
        <w:widowControl w:val="0"/>
        <w:tabs>
          <w:tab w:val="left" w:pos="567"/>
          <w:tab w:val="left" w:pos="1134"/>
          <w:tab w:val="left" w:pos="1701"/>
          <w:tab w:val="left" w:pos="2268"/>
        </w:tabs>
        <w:autoSpaceDE w:val="0"/>
        <w:jc w:val="both"/>
      </w:pPr>
      <w:r>
        <w:rPr>
          <w:color w:val="000000"/>
        </w:rPr>
        <w:t>*(niepotrzebne skreślić)</w:t>
      </w:r>
    </w:p>
    <w:p w:rsidR="000D74D5" w:rsidRDefault="000D74D5" w:rsidP="000D74D5">
      <w:pPr>
        <w:widowControl w:val="0"/>
        <w:tabs>
          <w:tab w:val="left" w:pos="567"/>
          <w:tab w:val="left" w:pos="1134"/>
          <w:tab w:val="left" w:pos="1701"/>
          <w:tab w:val="left" w:pos="2268"/>
        </w:tabs>
        <w:autoSpaceDE w:val="0"/>
        <w:jc w:val="both"/>
      </w:pPr>
    </w:p>
    <w:p w:rsidR="000D74D5" w:rsidRDefault="000D74D5" w:rsidP="000D74D5">
      <w:pPr>
        <w:widowControl w:val="0"/>
        <w:tabs>
          <w:tab w:val="left" w:pos="567"/>
          <w:tab w:val="left" w:pos="709"/>
        </w:tabs>
        <w:autoSpaceDE w:val="0"/>
        <w:ind w:left="709" w:hanging="709"/>
        <w:jc w:val="both"/>
        <w:rPr>
          <w:color w:val="000000"/>
        </w:rPr>
      </w:pPr>
      <w:r>
        <w:rPr>
          <w:color w:val="000000"/>
        </w:rPr>
        <w:t xml:space="preserve">9. </w:t>
      </w:r>
      <w:r>
        <w:rPr>
          <w:color w:val="000000"/>
        </w:rPr>
        <w:tab/>
        <w:t xml:space="preserve">   Wadium w kwocie ..................... zostało wniesione w formie.............................................. w dniu..............................................</w:t>
      </w:r>
    </w:p>
    <w:p w:rsidR="000D74D5" w:rsidRDefault="000D74D5" w:rsidP="000D74D5">
      <w:pPr>
        <w:widowControl w:val="0"/>
        <w:tabs>
          <w:tab w:val="left" w:pos="567"/>
          <w:tab w:val="left" w:pos="709"/>
        </w:tabs>
        <w:autoSpaceDE w:val="0"/>
        <w:ind w:left="709" w:hanging="709"/>
        <w:jc w:val="both"/>
      </w:pPr>
    </w:p>
    <w:p w:rsidR="000D74D5" w:rsidRDefault="000D74D5" w:rsidP="000D74D5">
      <w:pPr>
        <w:widowControl w:val="0"/>
        <w:tabs>
          <w:tab w:val="left" w:pos="567"/>
          <w:tab w:val="left" w:pos="709"/>
        </w:tabs>
        <w:autoSpaceDE w:val="0"/>
        <w:ind w:left="709" w:hanging="709"/>
        <w:jc w:val="both"/>
      </w:pPr>
    </w:p>
    <w:p w:rsidR="000D74D5" w:rsidRDefault="000D74D5" w:rsidP="000D74D5">
      <w:pPr>
        <w:widowControl w:val="0"/>
        <w:tabs>
          <w:tab w:val="left" w:pos="567"/>
          <w:tab w:val="left" w:pos="709"/>
        </w:tabs>
        <w:autoSpaceDE w:val="0"/>
        <w:ind w:left="709" w:hanging="709"/>
        <w:jc w:val="both"/>
      </w:pPr>
    </w:p>
    <w:p w:rsidR="000D74D5" w:rsidRDefault="000D74D5" w:rsidP="000D74D5">
      <w:pPr>
        <w:widowControl w:val="0"/>
        <w:tabs>
          <w:tab w:val="left" w:pos="567"/>
          <w:tab w:val="left" w:pos="1134"/>
          <w:tab w:val="left" w:pos="1701"/>
          <w:tab w:val="left" w:pos="2268"/>
        </w:tabs>
        <w:autoSpaceDE w:val="0"/>
        <w:jc w:val="both"/>
      </w:pPr>
    </w:p>
    <w:p w:rsidR="000D74D5" w:rsidRDefault="000D74D5" w:rsidP="000D74D5">
      <w:pPr>
        <w:spacing w:line="300" w:lineRule="auto"/>
        <w:ind w:left="851" w:hanging="851"/>
        <w:jc w:val="both"/>
      </w:pPr>
      <w:r>
        <w:rPr>
          <w:b/>
          <w:iCs/>
          <w:color w:val="000000"/>
        </w:rPr>
        <w:lastRenderedPageBreak/>
        <w:t xml:space="preserve">10. </w:t>
      </w:r>
      <w:r>
        <w:rPr>
          <w:b/>
          <w:iCs/>
          <w:color w:val="000000"/>
        </w:rPr>
        <w:tab/>
        <w:t>Czy wykonawca jest mikroprzedsiębiorstwem bądź małym lub średnim przedsiębiorstwem?</w:t>
      </w:r>
    </w:p>
    <w:p w:rsidR="000D74D5" w:rsidRDefault="000D74D5" w:rsidP="000D74D5">
      <w:pPr>
        <w:spacing w:line="300" w:lineRule="auto"/>
        <w:ind w:firstLine="708"/>
      </w:pPr>
      <w:r>
        <w:rPr>
          <w:b/>
          <w:bCs/>
          <w:color w:val="000000"/>
        </w:rPr>
        <w:fldChar w:fldCharType="begin">
          <w:ffData>
            <w:name w:val="CheckBox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>
        <w:rPr>
          <w:b/>
          <w:bCs/>
          <w:color w:val="000000"/>
        </w:rPr>
      </w:r>
      <w:r>
        <w:rPr>
          <w:b/>
          <w:bCs/>
          <w:color w:val="000000"/>
        </w:rPr>
        <w:fldChar w:fldCharType="end"/>
      </w:r>
      <w:r>
        <w:rPr>
          <w:color w:val="000000"/>
        </w:rPr>
        <w:t xml:space="preserve">   Tak</w:t>
      </w:r>
    </w:p>
    <w:p w:rsidR="000D74D5" w:rsidRDefault="000D74D5" w:rsidP="000D74D5">
      <w:pPr>
        <w:spacing w:line="300" w:lineRule="auto"/>
        <w:ind w:firstLine="708"/>
        <w:rPr>
          <w:color w:val="000000"/>
        </w:rPr>
      </w:pPr>
      <w:r>
        <w:rPr>
          <w:b/>
          <w:bCs/>
          <w:color w:val="000000"/>
        </w:rPr>
        <w:fldChar w:fldCharType="begin">
          <w:ffData>
            <w:name w:val="CheckBox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>
        <w:rPr>
          <w:b/>
          <w:bCs/>
          <w:color w:val="000000"/>
        </w:rPr>
      </w:r>
      <w:r>
        <w:rPr>
          <w:b/>
          <w:bCs/>
          <w:color w:val="000000"/>
        </w:rPr>
        <w:fldChar w:fldCharType="end"/>
      </w:r>
      <w:r>
        <w:rPr>
          <w:color w:val="000000"/>
        </w:rPr>
        <w:t xml:space="preserve">   Nie</w:t>
      </w:r>
    </w:p>
    <w:p w:rsidR="000D74D5" w:rsidRDefault="000D74D5" w:rsidP="000D74D5">
      <w:pPr>
        <w:spacing w:line="300" w:lineRule="auto"/>
        <w:ind w:firstLine="708"/>
        <w:rPr>
          <w:color w:val="000000"/>
        </w:rPr>
      </w:pPr>
      <w:r>
        <w:rPr>
          <w:color w:val="000000"/>
        </w:rPr>
        <w:t>(właściwe zaznaczyć)</w:t>
      </w:r>
    </w:p>
    <w:p w:rsidR="000D74D5" w:rsidRDefault="000D74D5" w:rsidP="000D74D5">
      <w:pPr>
        <w:pStyle w:val="TableParagraph"/>
        <w:ind w:left="708" w:right="199"/>
        <w:rPr>
          <w:rFonts w:ascii="Times New Roman" w:hAnsi="Times New Roman" w:cs="Times New Roman"/>
          <w:color w:val="000000"/>
          <w:sz w:val="24"/>
          <w:szCs w:val="24"/>
          <w:lang w:val="pl-PL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pl-PL"/>
        </w:rPr>
        <w:t>Zgodnie z artykułem 2 załącznika nr  I do rozporządzenia Komisji (UE) nr 651/2014 z dnia 17 czerwca 2014 r.:</w:t>
      </w:r>
    </w:p>
    <w:p w:rsidR="000D74D5" w:rsidRDefault="000D74D5" w:rsidP="000D74D5">
      <w:pPr>
        <w:pStyle w:val="TableParagraph"/>
        <w:numPr>
          <w:ilvl w:val="0"/>
          <w:numId w:val="3"/>
        </w:numPr>
        <w:tabs>
          <w:tab w:val="left" w:pos="426"/>
        </w:tabs>
        <w:ind w:right="244"/>
        <w:jc w:val="both"/>
        <w:rPr>
          <w:rFonts w:ascii="Times New Roman" w:hAnsi="Times New Roman" w:cs="Times New Roman"/>
          <w:color w:val="000000"/>
          <w:sz w:val="24"/>
          <w:szCs w:val="24"/>
          <w:lang w:val="pl-PL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pl-PL"/>
        </w:rPr>
        <w:t>do kategorii mikroprzedsiębiorstw oraz małych i średnich przedsiębiorstw („MŚP”) należą przedsiębiorstwa, które zatrudniają mniej niż 250 pracowników i których roczny obrót nie przekracza 50 milionów EUR, lub roczna suma bilansowa nie przekracza 43 milionów EUR,</w:t>
      </w:r>
    </w:p>
    <w:p w:rsidR="000D74D5" w:rsidRDefault="000D74D5" w:rsidP="000D74D5">
      <w:pPr>
        <w:pStyle w:val="TableParagraph"/>
        <w:numPr>
          <w:ilvl w:val="0"/>
          <w:numId w:val="3"/>
        </w:numPr>
        <w:tabs>
          <w:tab w:val="left" w:pos="426"/>
        </w:tabs>
        <w:ind w:right="244"/>
        <w:jc w:val="both"/>
        <w:rPr>
          <w:rFonts w:ascii="Times New Roman" w:hAnsi="Times New Roman" w:cs="Times New Roman"/>
          <w:color w:val="000000"/>
          <w:sz w:val="24"/>
          <w:szCs w:val="24"/>
          <w:lang w:val="pl-PL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pl-PL"/>
        </w:rPr>
        <w:t>małe przedsiębiorstwo definiuje się jako przedsiębiorstwo, które zatrudnia mniej niż 50 pracowników i którego roczny obrót lub roczna suma bilansowa nie przekracza 10 milionów EUR,</w:t>
      </w:r>
    </w:p>
    <w:p w:rsidR="000D74D5" w:rsidRDefault="000D74D5" w:rsidP="000D74D5">
      <w:pPr>
        <w:pStyle w:val="TableParagraph"/>
        <w:numPr>
          <w:ilvl w:val="0"/>
          <w:numId w:val="3"/>
        </w:numPr>
        <w:tabs>
          <w:tab w:val="left" w:pos="426"/>
        </w:tabs>
        <w:ind w:right="244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pl-PL"/>
        </w:rPr>
        <w:t>mikroprzedsiębiorstwo definiuje się jako przedsiębiorstwo, które zatrudnia mniej niż 10 pracowników i którego roczny obrót lub roczna suma bilansowa nie przekracza 2 milionów EUR.</w:t>
      </w:r>
    </w:p>
    <w:p w:rsidR="000D74D5" w:rsidRDefault="000D74D5" w:rsidP="000D74D5">
      <w:pPr>
        <w:widowControl w:val="0"/>
        <w:tabs>
          <w:tab w:val="left" w:pos="567"/>
          <w:tab w:val="left" w:pos="1134"/>
          <w:tab w:val="left" w:pos="1701"/>
          <w:tab w:val="left" w:pos="2268"/>
        </w:tabs>
        <w:autoSpaceDE w:val="0"/>
        <w:jc w:val="both"/>
        <w:rPr>
          <w:color w:val="000000"/>
        </w:rPr>
      </w:pPr>
    </w:p>
    <w:p w:rsidR="000D74D5" w:rsidRDefault="000D74D5" w:rsidP="000D74D5">
      <w:pPr>
        <w:pStyle w:val="NormalnyWeb"/>
        <w:spacing w:before="0" w:after="0"/>
        <w:ind w:left="360"/>
        <w:jc w:val="both"/>
      </w:pPr>
    </w:p>
    <w:p w:rsidR="000D74D5" w:rsidRDefault="000D74D5" w:rsidP="000D74D5">
      <w:pPr>
        <w:pStyle w:val="NormalnyWeb"/>
        <w:spacing w:before="0" w:after="0"/>
        <w:ind w:left="700" w:hanging="700"/>
        <w:jc w:val="both"/>
      </w:pPr>
      <w:r>
        <w:t>11.</w:t>
      </w:r>
      <w:r>
        <w:tab/>
        <w:t xml:space="preserve">Oświadczam, że </w:t>
      </w:r>
      <w:r>
        <w:rPr>
          <w:color w:val="000000"/>
        </w:rPr>
        <w:t>wypełniłem/</w:t>
      </w:r>
      <w:proofErr w:type="spellStart"/>
      <w:r>
        <w:rPr>
          <w:color w:val="000000"/>
        </w:rPr>
        <w:t>am</w:t>
      </w:r>
      <w:proofErr w:type="spellEnd"/>
      <w:r>
        <w:rPr>
          <w:color w:val="000000"/>
        </w:rPr>
        <w:t xml:space="preserve"> obowiązki informacyjne przewidziane w art. 13 lub art. 14 RODO wobec osób fizycznych, </w:t>
      </w:r>
      <w:r>
        <w:t>od których dane osobowe bezpośrednio lub pośrednio pozyskałem/</w:t>
      </w:r>
      <w:proofErr w:type="spellStart"/>
      <w:r>
        <w:t>am</w:t>
      </w:r>
      <w:proofErr w:type="spellEnd"/>
      <w:r>
        <w:rPr>
          <w:color w:val="000000"/>
        </w:rPr>
        <w:t xml:space="preserve"> w celu ubiegania się o udzielenie zamówienia publicznego w niniejszym postępowaniu*</w:t>
      </w:r>
      <w:r>
        <w:t>.</w:t>
      </w:r>
    </w:p>
    <w:p w:rsidR="000D74D5" w:rsidRDefault="000D74D5" w:rsidP="000D74D5">
      <w:pPr>
        <w:jc w:val="both"/>
      </w:pPr>
    </w:p>
    <w:p w:rsidR="000D74D5" w:rsidRDefault="000D74D5" w:rsidP="000D74D5">
      <w:pPr>
        <w:pStyle w:val="NormalnyWeb"/>
        <w:spacing w:line="276" w:lineRule="auto"/>
        <w:ind w:left="142" w:hanging="142"/>
        <w:jc w:val="both"/>
      </w:pPr>
      <w:r>
        <w:rPr>
          <w:color w:val="000000"/>
          <w:sz w:val="16"/>
          <w:szCs w:val="16"/>
        </w:rPr>
        <w:t xml:space="preserve">* W przypadku, gdy wykonawca </w:t>
      </w:r>
      <w:r>
        <w:rPr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0D74D5" w:rsidRDefault="000D74D5" w:rsidP="000D74D5">
      <w:pPr>
        <w:widowControl w:val="0"/>
        <w:tabs>
          <w:tab w:val="left" w:pos="567"/>
          <w:tab w:val="left" w:pos="1134"/>
          <w:tab w:val="left" w:pos="1701"/>
          <w:tab w:val="left" w:pos="2268"/>
        </w:tabs>
        <w:autoSpaceDE w:val="0"/>
        <w:jc w:val="both"/>
      </w:pPr>
    </w:p>
    <w:p w:rsidR="000D74D5" w:rsidRDefault="000D74D5" w:rsidP="000D74D5">
      <w:pPr>
        <w:pStyle w:val="Tekstpodstawowywcity"/>
        <w:tabs>
          <w:tab w:val="left" w:pos="567"/>
          <w:tab w:val="left" w:pos="1134"/>
          <w:tab w:val="left" w:pos="1701"/>
          <w:tab w:val="left" w:pos="2268"/>
        </w:tabs>
        <w:jc w:val="both"/>
      </w:pPr>
      <w:r>
        <w:t>12.</w:t>
      </w:r>
      <w:r>
        <w:tab/>
        <w:t>Załącznikami do niniejszej oferty są:</w:t>
      </w:r>
    </w:p>
    <w:p w:rsidR="000D74D5" w:rsidRDefault="000D74D5" w:rsidP="000D74D5">
      <w:pPr>
        <w:pStyle w:val="Tekstpodstawowywcity"/>
        <w:tabs>
          <w:tab w:val="left" w:pos="567"/>
          <w:tab w:val="left" w:pos="1134"/>
          <w:tab w:val="left" w:pos="1701"/>
          <w:tab w:val="left" w:pos="2268"/>
        </w:tabs>
        <w:jc w:val="both"/>
      </w:pPr>
      <w:r>
        <w:tab/>
        <w:t>1)</w:t>
      </w:r>
      <w:r>
        <w:tab/>
        <w:t>..........................................................................</w:t>
      </w:r>
    </w:p>
    <w:p w:rsidR="000D74D5" w:rsidRDefault="000D74D5" w:rsidP="000D74D5">
      <w:pPr>
        <w:pStyle w:val="Tekstpodstawowywcity"/>
        <w:tabs>
          <w:tab w:val="left" w:pos="567"/>
          <w:tab w:val="left" w:pos="1134"/>
          <w:tab w:val="left" w:pos="1701"/>
          <w:tab w:val="left" w:pos="2268"/>
        </w:tabs>
        <w:jc w:val="both"/>
      </w:pPr>
      <w:r>
        <w:tab/>
        <w:t>2)</w:t>
      </w:r>
      <w:r>
        <w:tab/>
        <w:t>..........................................................................</w:t>
      </w:r>
    </w:p>
    <w:p w:rsidR="000D74D5" w:rsidRDefault="000D74D5" w:rsidP="000D74D5">
      <w:pPr>
        <w:pStyle w:val="Tekstpodstawowywcity"/>
        <w:tabs>
          <w:tab w:val="left" w:pos="567"/>
          <w:tab w:val="left" w:pos="1134"/>
          <w:tab w:val="left" w:pos="1701"/>
          <w:tab w:val="left" w:pos="2268"/>
        </w:tabs>
        <w:jc w:val="both"/>
      </w:pPr>
      <w:r>
        <w:tab/>
        <w:t>3)</w:t>
      </w:r>
      <w:r>
        <w:tab/>
        <w:t>.........................................................................</w:t>
      </w:r>
    </w:p>
    <w:p w:rsidR="000D74D5" w:rsidRDefault="000D74D5" w:rsidP="000D74D5">
      <w:pPr>
        <w:pStyle w:val="Tekstpodstawowywcity"/>
        <w:tabs>
          <w:tab w:val="left" w:pos="567"/>
          <w:tab w:val="left" w:pos="1134"/>
          <w:tab w:val="left" w:pos="1701"/>
          <w:tab w:val="left" w:pos="2268"/>
        </w:tabs>
        <w:jc w:val="both"/>
      </w:pPr>
      <w:r>
        <w:t xml:space="preserve">                                                                                             </w:t>
      </w:r>
    </w:p>
    <w:p w:rsidR="000D74D5" w:rsidRDefault="000D74D5" w:rsidP="000D74D5">
      <w:pPr>
        <w:pStyle w:val="Tekstpodstawowywcity"/>
        <w:tabs>
          <w:tab w:val="left" w:pos="567"/>
          <w:tab w:val="left" w:pos="1134"/>
          <w:tab w:val="left" w:pos="1701"/>
          <w:tab w:val="left" w:pos="2268"/>
        </w:tabs>
        <w:jc w:val="both"/>
      </w:pPr>
      <w:r>
        <w:t xml:space="preserve">     </w:t>
      </w:r>
    </w:p>
    <w:p w:rsidR="000D74D5" w:rsidRDefault="000D74D5" w:rsidP="000D74D5">
      <w:pPr>
        <w:pStyle w:val="Tekstpodstawowywcity"/>
        <w:tabs>
          <w:tab w:val="left" w:pos="567"/>
          <w:tab w:val="left" w:pos="1134"/>
          <w:tab w:val="left" w:pos="1701"/>
          <w:tab w:val="left" w:pos="2268"/>
        </w:tabs>
        <w:jc w:val="both"/>
        <w:rPr>
          <w:color w:val="000000"/>
          <w:sz w:val="28"/>
        </w:rPr>
      </w:pPr>
      <w:r>
        <w:t xml:space="preserve">                                                                                       </w:t>
      </w:r>
      <w:bookmarkStart w:id="0" w:name="_GoBack"/>
      <w:bookmarkEnd w:id="0"/>
      <w:r>
        <w:t>…............................................................</w:t>
      </w:r>
    </w:p>
    <w:p w:rsidR="000D74D5" w:rsidRPr="000D74D5" w:rsidRDefault="000D74D5" w:rsidP="000D74D5">
      <w:pPr>
        <w:pStyle w:val="Tekstpodstawowywcity"/>
        <w:tabs>
          <w:tab w:val="left" w:pos="567"/>
          <w:tab w:val="left" w:pos="1134"/>
          <w:tab w:val="left" w:pos="1701"/>
          <w:tab w:val="left" w:pos="2268"/>
        </w:tabs>
        <w:jc w:val="both"/>
        <w:rPr>
          <w:color w:val="000000"/>
          <w:sz w:val="22"/>
          <w:szCs w:val="22"/>
        </w:rPr>
      </w:pPr>
      <w:r>
        <w:rPr>
          <w:color w:val="000000"/>
          <w:sz w:val="28"/>
        </w:rPr>
        <w:t xml:space="preserve">                                                                                            </w:t>
      </w:r>
      <w:r w:rsidRPr="000D74D5">
        <w:rPr>
          <w:color w:val="000000"/>
          <w:sz w:val="22"/>
          <w:szCs w:val="22"/>
        </w:rPr>
        <w:t>podpis osoby uprawnionej</w:t>
      </w:r>
    </w:p>
    <w:p w:rsidR="004C61D9" w:rsidRDefault="004C61D9"/>
    <w:sectPr w:rsidR="004C61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/>
        <w:b/>
        <w:i/>
        <w:color w:val="000000"/>
        <w:sz w:val="24"/>
        <w:szCs w:val="24"/>
      </w:rPr>
    </w:lvl>
  </w:abstractNum>
  <w:abstractNum w:abstractNumId="1" w15:restartNumberingAfterBreak="0">
    <w:nsid w:val="0000000B"/>
    <w:multiLevelType w:val="singleLevel"/>
    <w:tmpl w:val="0000000B"/>
    <w:name w:val="WW8Num11"/>
    <w:lvl w:ilvl="0">
      <w:start w:val="7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/>
        <w:color w:val="000000"/>
      </w:rPr>
    </w:lvl>
  </w:abstractNum>
  <w:abstractNum w:abstractNumId="2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  <w:rPr>
        <w:b/>
        <w:bCs/>
        <w:color w:val="00000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5204"/>
    <w:rsid w:val="000D74D5"/>
    <w:rsid w:val="004C61D9"/>
    <w:rsid w:val="00ED5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AD0EC3-8CB6-4DA6-8699-D39F6534A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D74D5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0D74D5"/>
    <w:rPr>
      <w:color w:val="000080"/>
      <w:u w:val="single"/>
      <w:lang/>
    </w:rPr>
  </w:style>
  <w:style w:type="paragraph" w:customStyle="1" w:styleId="Default">
    <w:name w:val="Default"/>
    <w:rsid w:val="000D74D5"/>
    <w:pPr>
      <w:suppressAutoHyphens/>
      <w:autoSpaceDE w:val="0"/>
      <w:spacing w:after="0" w:line="240" w:lineRule="auto"/>
    </w:pPr>
    <w:rPr>
      <w:rFonts w:ascii="Times New Roman" w:eastAsia="Calibri" w:hAnsi="Times New Roman" w:cs="Times New Roman"/>
      <w:color w:val="000000"/>
      <w:kern w:val="1"/>
      <w:sz w:val="24"/>
      <w:szCs w:val="24"/>
      <w:lang w:eastAsia="ar-SA"/>
    </w:rPr>
  </w:style>
  <w:style w:type="paragraph" w:styleId="NormalnyWeb">
    <w:name w:val="Normal (Web)"/>
    <w:basedOn w:val="Normalny"/>
    <w:rsid w:val="000D74D5"/>
    <w:pPr>
      <w:suppressAutoHyphens w:val="0"/>
      <w:spacing w:before="280" w:after="280"/>
    </w:pPr>
  </w:style>
  <w:style w:type="paragraph" w:styleId="Tekstpodstawowywcity">
    <w:name w:val="Body Text Indent"/>
    <w:basedOn w:val="Normalny"/>
    <w:link w:val="TekstpodstawowywcityZnak"/>
    <w:rsid w:val="000D74D5"/>
    <w:pPr>
      <w:suppressAutoHyphens w:val="0"/>
      <w:spacing w:before="280" w:after="280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0D74D5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TableParagraph">
    <w:name w:val="Table Paragraph"/>
    <w:basedOn w:val="Normalny"/>
    <w:rsid w:val="000D74D5"/>
    <w:pPr>
      <w:widowControl w:val="0"/>
      <w:ind w:left="103" w:right="308"/>
    </w:pPr>
    <w:rPr>
      <w:rFonts w:ascii="Arial" w:eastAsia="Arial" w:hAnsi="Arial" w:cs="Arial"/>
      <w:sz w:val="22"/>
      <w:szCs w:val="22"/>
      <w:lang w:val="en-US"/>
    </w:rPr>
  </w:style>
  <w:style w:type="paragraph" w:styleId="Akapitzlist">
    <w:name w:val="List Paragraph"/>
    <w:basedOn w:val="Normalny"/>
    <w:uiPriority w:val="34"/>
    <w:qFormat/>
    <w:rsid w:val="000D74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940</Words>
  <Characters>5644</Characters>
  <Application>Microsoft Office Word</Application>
  <DocSecurity>0</DocSecurity>
  <Lines>47</Lines>
  <Paragraphs>13</Paragraphs>
  <ScaleCrop>false</ScaleCrop>
  <Company/>
  <LinksUpToDate>false</LinksUpToDate>
  <CharactersWithSpaces>6571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Radosław Sobecki</dc:creator>
  <cp:keywords/>
  <dc:description/>
  <cp:lastModifiedBy>Radosław Sobecki</cp:lastModifiedBy>
  <cp:revision>2</cp:revision>
  <dcterms:created xsi:type="dcterms:W3CDTF">2019-04-19T06:09:00Z</dcterms:created>
  <dcterms:modified xsi:type="dcterms:W3CDTF">2019-04-19T06:11:00Z</dcterms:modified>
</cp:coreProperties>
</file>